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357" w:rsidRPr="004D6357" w:rsidRDefault="004D6357" w:rsidP="004D6357">
      <w:pPr>
        <w:pStyle w:val="Heading4"/>
      </w:pPr>
      <w:r>
        <w:t xml:space="preserve">The United States Federal government ought to adopt the vice model, and forbid sale of </w:t>
      </w:r>
      <w:proofErr w:type="spellStart"/>
      <w:r>
        <w:t>hanguns</w:t>
      </w:r>
      <w:proofErr w:type="spellEnd"/>
      <w:r>
        <w:t>, but not ownership</w:t>
      </w:r>
    </w:p>
    <w:p w:rsidR="004D6357" w:rsidRPr="004D6357" w:rsidRDefault="004D6357" w:rsidP="004D6357">
      <w:pPr>
        <w:rPr>
          <w:sz w:val="16"/>
        </w:rPr>
      </w:pPr>
      <w:bookmarkStart w:id="0" w:name="_GoBack"/>
      <w:r w:rsidRPr="004D6357">
        <w:rPr>
          <w:rStyle w:val="Style13ptBold"/>
        </w:rPr>
        <w:t>Kaplan 81.</w:t>
      </w:r>
      <w:r w:rsidRPr="004D6357">
        <w:rPr>
          <w:sz w:val="16"/>
        </w:rPr>
        <w:t xml:space="preserve"> The Wisdom of Gun Prohibition Author(s): John Kaplan Source: The Annals of the American Academy of Political and Social Science, Vol. 455, Gun Control (May, 1981), pp. 11-23 Published by: Sage Publications, Inc. in association with the American Academy of Political and Social Science</w:t>
      </w:r>
      <w:r>
        <w:rPr>
          <w:sz w:val="16"/>
        </w:rPr>
        <w:t>. NP 4/5/16.</w:t>
      </w:r>
    </w:p>
    <w:bookmarkEnd w:id="0"/>
    <w:p w:rsidR="004D6357" w:rsidRPr="004D6357" w:rsidRDefault="004D6357" w:rsidP="004D6357">
      <w:pPr>
        <w:rPr>
          <w:rStyle w:val="StyleUnderline"/>
        </w:rPr>
      </w:pPr>
      <w:r w:rsidRPr="004D6357">
        <w:rPr>
          <w:rStyle w:val="StyleUnderline"/>
        </w:rPr>
        <w:t xml:space="preserve">Instead of attempting to deal </w:t>
      </w:r>
      <w:proofErr w:type="gramStart"/>
      <w:r w:rsidRPr="004D6357">
        <w:rPr>
          <w:rStyle w:val="StyleUnderline"/>
        </w:rPr>
        <w:t>with  the</w:t>
      </w:r>
      <w:proofErr w:type="gramEnd"/>
      <w:r w:rsidRPr="004D6357">
        <w:rPr>
          <w:rStyle w:val="StyleUnderline"/>
        </w:rPr>
        <w:t xml:space="preserve"> huge reservoir of</w:t>
      </w:r>
      <w:r w:rsidRPr="004D6357">
        <w:t xml:space="preserve"> guns or even  only of </w:t>
      </w:r>
      <w:r w:rsidRPr="004D6357">
        <w:rPr>
          <w:rStyle w:val="StyleUnderline"/>
        </w:rPr>
        <w:t>handguns, a more cost-</w:t>
      </w:r>
      <w:proofErr w:type="spellStart"/>
      <w:r w:rsidRPr="004D6357">
        <w:rPr>
          <w:rStyle w:val="StyleUnderline"/>
        </w:rPr>
        <w:t>ef</w:t>
      </w:r>
      <w:proofErr w:type="spellEnd"/>
      <w:r w:rsidRPr="004D6357">
        <w:rPr>
          <w:rStyle w:val="StyleUnderline"/>
        </w:rPr>
        <w:t xml:space="preserve">-  </w:t>
      </w:r>
      <w:proofErr w:type="spellStart"/>
      <w:r w:rsidRPr="004D6357">
        <w:rPr>
          <w:rStyle w:val="StyleUnderline"/>
        </w:rPr>
        <w:t>fective</w:t>
      </w:r>
      <w:proofErr w:type="spellEnd"/>
      <w:r w:rsidRPr="004D6357">
        <w:rPr>
          <w:rStyle w:val="StyleUnderline"/>
        </w:rPr>
        <w:t xml:space="preserve"> means of gun control might  be the application of</w:t>
      </w:r>
      <w:r w:rsidRPr="004D6357">
        <w:t xml:space="preserve"> what is called  </w:t>
      </w:r>
      <w:r w:rsidRPr="004D6357">
        <w:rPr>
          <w:rStyle w:val="StyleUnderline"/>
        </w:rPr>
        <w:t>the vice model, which forbids the  sale of firearms, but not their owner-  ship. The major advantage</w:t>
      </w:r>
      <w:r w:rsidRPr="004D6357">
        <w:t xml:space="preserve"> of such </w:t>
      </w:r>
      <w:proofErr w:type="gramStart"/>
      <w:r w:rsidRPr="004D6357">
        <w:t>a  law</w:t>
      </w:r>
      <w:proofErr w:type="gramEnd"/>
      <w:r w:rsidRPr="004D6357">
        <w:t xml:space="preserve"> </w:t>
      </w:r>
      <w:r w:rsidRPr="004D6357">
        <w:rPr>
          <w:rStyle w:val="StyleUnderline"/>
        </w:rPr>
        <w:t>would be the avoidance of the  large social costs inherent in turning  millions of otherwise law-abiding  citizens into criminals</w:t>
      </w:r>
      <w:r w:rsidRPr="004D6357">
        <w:t xml:space="preserve">. At the </w:t>
      </w:r>
      <w:proofErr w:type="gramStart"/>
      <w:r w:rsidRPr="004D6357">
        <w:t>same  time</w:t>
      </w:r>
      <w:proofErr w:type="gramEnd"/>
      <w:r w:rsidRPr="004D6357">
        <w:t xml:space="preserve">, </w:t>
      </w:r>
      <w:r w:rsidRPr="004D6357">
        <w:rPr>
          <w:rStyle w:val="StyleUnderline"/>
        </w:rPr>
        <w:t xml:space="preserve">an effective prohibition on sale  would, over time, gradually reduce  the number of guns in private </w:t>
      </w:r>
      <w:proofErr w:type="spellStart"/>
      <w:r w:rsidRPr="004D6357">
        <w:rPr>
          <w:rStyle w:val="StyleUnderline"/>
        </w:rPr>
        <w:t>pos</w:t>
      </w:r>
      <w:proofErr w:type="spellEnd"/>
      <w:r w:rsidRPr="004D6357">
        <w:rPr>
          <w:rStyle w:val="StyleUnderline"/>
        </w:rPr>
        <w:t>-  session.</w:t>
      </w:r>
    </w:p>
    <w:p w:rsidR="004D6357" w:rsidRDefault="004D6357" w:rsidP="004D6357">
      <w:pPr>
        <w:rPr>
          <w:rStyle w:val="StyleUnderline"/>
        </w:rPr>
      </w:pPr>
    </w:p>
    <w:p w:rsidR="004D6357" w:rsidRPr="004D6357" w:rsidRDefault="004D6357" w:rsidP="004D6357">
      <w:pPr>
        <w:pStyle w:val="Heading4"/>
      </w:pPr>
      <w:r>
        <w:t>The vice model is most effective</w:t>
      </w:r>
    </w:p>
    <w:p w:rsidR="004D6357" w:rsidRPr="004D6357" w:rsidRDefault="004D6357" w:rsidP="004D6357">
      <w:pPr>
        <w:rPr>
          <w:rStyle w:val="StyleUnderline"/>
          <w:b w:val="0"/>
          <w:sz w:val="16"/>
          <w:u w:val="none"/>
        </w:rPr>
      </w:pPr>
      <w:r w:rsidRPr="004D6357">
        <w:rPr>
          <w:rStyle w:val="Style13ptBold"/>
        </w:rPr>
        <w:t>Kaplan 81.</w:t>
      </w:r>
      <w:r w:rsidRPr="004D6357">
        <w:rPr>
          <w:sz w:val="16"/>
        </w:rPr>
        <w:t xml:space="preserve"> The Wisdom of Gun Prohibition Author(s): John Kaplan Source: The Annals of the American Academy of Political and Social Science, Vol. 455, Gun Control (May, 1981), pp. 11-23 Published by: Sage Publications, Inc. in association with the American Academy of Political and Social Science</w:t>
      </w:r>
      <w:r>
        <w:rPr>
          <w:sz w:val="16"/>
        </w:rPr>
        <w:t>. NP 4/5/16.</w:t>
      </w:r>
    </w:p>
    <w:p w:rsidR="004D6357" w:rsidRPr="004D6357" w:rsidRDefault="004D6357" w:rsidP="004D6357">
      <w:pPr>
        <w:rPr>
          <w:sz w:val="16"/>
        </w:rPr>
      </w:pPr>
      <w:r w:rsidRPr="004D6357">
        <w:rPr>
          <w:sz w:val="16"/>
        </w:rPr>
        <w:t xml:space="preserve">At first glance, criminalizing </w:t>
      </w:r>
      <w:proofErr w:type="gramStart"/>
      <w:r w:rsidRPr="004D6357">
        <w:rPr>
          <w:sz w:val="16"/>
        </w:rPr>
        <w:t>the  selling</w:t>
      </w:r>
      <w:proofErr w:type="gramEnd"/>
      <w:r w:rsidRPr="004D6357">
        <w:rPr>
          <w:sz w:val="16"/>
        </w:rPr>
        <w:t xml:space="preserve"> of guns might appear logically  inconsistent with our failing to pun-  </w:t>
      </w:r>
      <w:proofErr w:type="spellStart"/>
      <w:r w:rsidRPr="004D6357">
        <w:rPr>
          <w:sz w:val="16"/>
        </w:rPr>
        <w:t>ish</w:t>
      </w:r>
      <w:proofErr w:type="spellEnd"/>
      <w:r w:rsidRPr="004D6357">
        <w:rPr>
          <w:sz w:val="16"/>
        </w:rPr>
        <w:t xml:space="preserve"> the buying as well. In fact, this </w:t>
      </w:r>
      <w:proofErr w:type="gramStart"/>
      <w:r w:rsidRPr="004D6357">
        <w:rPr>
          <w:sz w:val="16"/>
        </w:rPr>
        <w:t>is  not</w:t>
      </w:r>
      <w:proofErr w:type="gramEnd"/>
      <w:r w:rsidRPr="004D6357">
        <w:rPr>
          <w:sz w:val="16"/>
        </w:rPr>
        <w:t xml:space="preserve"> the case. </w:t>
      </w:r>
      <w:r w:rsidRPr="004D6357">
        <w:rPr>
          <w:rStyle w:val="StyleUnderline"/>
        </w:rPr>
        <w:t xml:space="preserve">In drafting laws, </w:t>
      </w:r>
      <w:proofErr w:type="gramStart"/>
      <w:r w:rsidRPr="004D6357">
        <w:rPr>
          <w:rStyle w:val="StyleUnderline"/>
        </w:rPr>
        <w:t>we  often</w:t>
      </w:r>
      <w:proofErr w:type="gramEnd"/>
      <w:r w:rsidRPr="004D6357">
        <w:rPr>
          <w:rStyle w:val="StyleUnderline"/>
        </w:rPr>
        <w:t xml:space="preserve"> draw the line between legal  and illegal conduct so that maximum  reduction in the proscribed behavior  can be gained at minimum social  cos</w:t>
      </w:r>
      <w:r w:rsidRPr="004D6357">
        <w:rPr>
          <w:sz w:val="16"/>
        </w:rPr>
        <w:t xml:space="preserve">t. Frequently it turns out </w:t>
      </w:r>
      <w:proofErr w:type="gramStart"/>
      <w:r w:rsidRPr="004D6357">
        <w:rPr>
          <w:sz w:val="16"/>
        </w:rPr>
        <w:t xml:space="preserve">that  </w:t>
      </w:r>
      <w:r w:rsidRPr="004D6357">
        <w:rPr>
          <w:rStyle w:val="StyleUnderline"/>
        </w:rPr>
        <w:t>laws</w:t>
      </w:r>
      <w:proofErr w:type="gramEnd"/>
      <w:r w:rsidRPr="004D6357">
        <w:rPr>
          <w:rStyle w:val="StyleUnderline"/>
        </w:rPr>
        <w:t xml:space="preserve"> aimed solely at suppressing  sales are more cost-effective in re-  </w:t>
      </w:r>
      <w:proofErr w:type="spellStart"/>
      <w:r w:rsidRPr="004D6357">
        <w:rPr>
          <w:rStyle w:val="StyleUnderline"/>
        </w:rPr>
        <w:t>ducing</w:t>
      </w:r>
      <w:proofErr w:type="spellEnd"/>
      <w:r w:rsidRPr="004D6357">
        <w:rPr>
          <w:sz w:val="16"/>
        </w:rPr>
        <w:t xml:space="preserve"> the </w:t>
      </w:r>
      <w:r w:rsidRPr="004D6357">
        <w:rPr>
          <w:rStyle w:val="StyleUnderline"/>
        </w:rPr>
        <w:t>possession and use of a  substance than are laws that attempt  to suppress possession directly.</w:t>
      </w:r>
      <w:r w:rsidRPr="004D6357">
        <w:rPr>
          <w:sz w:val="16"/>
        </w:rPr>
        <w:t xml:space="preserve">18  There are </w:t>
      </w:r>
      <w:r w:rsidRPr="004D6357">
        <w:rPr>
          <w:rStyle w:val="StyleUnderline"/>
        </w:rPr>
        <w:t>several reasons</w:t>
      </w:r>
      <w:r w:rsidRPr="004D6357">
        <w:rPr>
          <w:sz w:val="16"/>
        </w:rPr>
        <w:t xml:space="preserve"> for this.  </w:t>
      </w:r>
      <w:r w:rsidRPr="004D6357">
        <w:rPr>
          <w:rStyle w:val="StyleUnderline"/>
        </w:rPr>
        <w:t xml:space="preserve">First, there are fewer sellers </w:t>
      </w:r>
      <w:proofErr w:type="gramStart"/>
      <w:r w:rsidRPr="004D6357">
        <w:rPr>
          <w:rStyle w:val="StyleUnderline"/>
        </w:rPr>
        <w:t>than  buyers</w:t>
      </w:r>
      <w:proofErr w:type="gramEnd"/>
      <w:r w:rsidRPr="004D6357">
        <w:rPr>
          <w:rStyle w:val="StyleUnderline"/>
        </w:rPr>
        <w:t>; this permits a concentration  of law enforcement efforts where  they do the most good. Second</w:t>
      </w:r>
      <w:proofErr w:type="gramStart"/>
      <w:r w:rsidRPr="004D6357">
        <w:rPr>
          <w:rStyle w:val="StyleUnderline"/>
        </w:rPr>
        <w:t>,  juries</w:t>
      </w:r>
      <w:proofErr w:type="gramEnd"/>
      <w:r w:rsidRPr="004D6357">
        <w:rPr>
          <w:rStyle w:val="StyleUnderline"/>
        </w:rPr>
        <w:t xml:space="preserve"> are likely to be more </w:t>
      </w:r>
      <w:proofErr w:type="spellStart"/>
      <w:r w:rsidRPr="004D6357">
        <w:rPr>
          <w:rStyle w:val="StyleUnderline"/>
        </w:rPr>
        <w:t>sym</w:t>
      </w:r>
      <w:proofErr w:type="spellEnd"/>
      <w:r w:rsidRPr="004D6357">
        <w:rPr>
          <w:rStyle w:val="StyleUnderline"/>
        </w:rPr>
        <w:t>-  pathetic to a "mere" user,</w:t>
      </w:r>
      <w:r w:rsidRPr="004D6357">
        <w:rPr>
          <w:sz w:val="16"/>
        </w:rPr>
        <w:t xml:space="preserve"> who may  be ill-advised, </w:t>
      </w:r>
      <w:r w:rsidRPr="004D6357">
        <w:rPr>
          <w:rStyle w:val="StyleUnderline"/>
        </w:rPr>
        <w:t>than</w:t>
      </w:r>
      <w:r w:rsidRPr="004D6357">
        <w:rPr>
          <w:sz w:val="16"/>
        </w:rPr>
        <w:t xml:space="preserve"> to </w:t>
      </w:r>
      <w:r w:rsidRPr="004D6357">
        <w:rPr>
          <w:rStyle w:val="StyleUnderline"/>
        </w:rPr>
        <w:t xml:space="preserve">a businessman  who makes a profit from the weak-  nesses of others. States that </w:t>
      </w:r>
      <w:proofErr w:type="gramStart"/>
      <w:r w:rsidRPr="004D6357">
        <w:rPr>
          <w:rStyle w:val="StyleUnderline"/>
        </w:rPr>
        <w:t>have  decriminalized</w:t>
      </w:r>
      <w:proofErr w:type="gramEnd"/>
      <w:r w:rsidRPr="004D6357">
        <w:rPr>
          <w:rStyle w:val="StyleUnderline"/>
        </w:rPr>
        <w:t xml:space="preserve"> small-scale </w:t>
      </w:r>
      <w:proofErr w:type="spellStart"/>
      <w:r w:rsidRPr="004D6357">
        <w:rPr>
          <w:rStyle w:val="StyleUnderline"/>
        </w:rPr>
        <w:t>mari</w:t>
      </w:r>
      <w:proofErr w:type="spellEnd"/>
      <w:r w:rsidRPr="004D6357">
        <w:rPr>
          <w:rStyle w:val="StyleUnderline"/>
        </w:rPr>
        <w:t xml:space="preserve">-  </w:t>
      </w:r>
      <w:proofErr w:type="spellStart"/>
      <w:r w:rsidRPr="004D6357">
        <w:rPr>
          <w:rStyle w:val="StyleUnderline"/>
        </w:rPr>
        <w:t>juana</w:t>
      </w:r>
      <w:proofErr w:type="spellEnd"/>
      <w:r w:rsidRPr="004D6357">
        <w:rPr>
          <w:rStyle w:val="StyleUnderline"/>
        </w:rPr>
        <w:t xml:space="preserve"> possession</w:t>
      </w:r>
      <w:r w:rsidRPr="004D6357">
        <w:rPr>
          <w:sz w:val="16"/>
        </w:rPr>
        <w:t xml:space="preserve"> and other "non-  victim" crimes </w:t>
      </w:r>
      <w:r w:rsidRPr="004D6357">
        <w:rPr>
          <w:rStyle w:val="StyleUnderline"/>
        </w:rPr>
        <w:t>have relied on this</w:t>
      </w:r>
      <w:r w:rsidRPr="004D6357">
        <w:rPr>
          <w:sz w:val="16"/>
        </w:rPr>
        <w:t xml:space="preserve">  technique. Offenses treated </w:t>
      </w:r>
      <w:proofErr w:type="gramStart"/>
      <w:r w:rsidRPr="004D6357">
        <w:rPr>
          <w:sz w:val="16"/>
        </w:rPr>
        <w:t>under  the</w:t>
      </w:r>
      <w:proofErr w:type="gramEnd"/>
      <w:r w:rsidRPr="004D6357">
        <w:rPr>
          <w:sz w:val="16"/>
        </w:rPr>
        <w:t xml:space="preserve"> vice model range from gambling,  where the person who takes illegal  bets is guilty of a crime, while the  person who places them is not, to the  offense of selling new automobiles  not equipped with seat belts, where  the seller, rather than the buyer, is  guilty of an offense.</w:t>
      </w:r>
    </w:p>
    <w:p w:rsidR="004D6357" w:rsidRDefault="004D6357" w:rsidP="004D6357"/>
    <w:p w:rsidR="00E42E4C" w:rsidRPr="00F601E6" w:rsidRDefault="00E42E4C" w:rsidP="004D6357"/>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D6357"/>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D6357"/>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D6357"/>
    <w:rPr>
      <w:rFonts w:ascii="Georgia" w:hAnsi="Georgia"/>
    </w:rPr>
  </w:style>
  <w:style w:type="paragraph" w:styleId="Heading1">
    <w:name w:val="heading 1"/>
    <w:aliases w:val="Pocket"/>
    <w:basedOn w:val="Normal"/>
    <w:next w:val="Normal"/>
    <w:link w:val="Heading1Char"/>
    <w:uiPriority w:val="9"/>
    <w:qFormat/>
    <w:rsid w:val="004D635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635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635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D635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D63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6357"/>
  </w:style>
  <w:style w:type="character" w:customStyle="1" w:styleId="Heading1Char">
    <w:name w:val="Heading 1 Char"/>
    <w:aliases w:val="Pocket Char"/>
    <w:basedOn w:val="DefaultParagraphFont"/>
    <w:link w:val="Heading1"/>
    <w:uiPriority w:val="9"/>
    <w:rsid w:val="004D635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D635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D6357"/>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4D6357"/>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4D6357"/>
    <w:rPr>
      <w:b/>
      <w:sz w:val="24"/>
      <w:u w:val="single"/>
    </w:rPr>
  </w:style>
  <w:style w:type="character" w:customStyle="1" w:styleId="StyleUnderline">
    <w:name w:val="Style Underline"/>
    <w:aliases w:val="Underline"/>
    <w:basedOn w:val="DefaultParagraphFont"/>
    <w:uiPriority w:val="1"/>
    <w:qFormat/>
    <w:rsid w:val="004D6357"/>
    <w:rPr>
      <w:b/>
      <w:sz w:val="24"/>
      <w:u w:val="single"/>
    </w:rPr>
  </w:style>
  <w:style w:type="character" w:styleId="Emphasis">
    <w:name w:val="Emphasis"/>
    <w:basedOn w:val="DefaultParagraphFont"/>
    <w:uiPriority w:val="20"/>
    <w:qFormat/>
    <w:rsid w:val="004D635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4D6357"/>
    <w:rPr>
      <w:color w:val="auto"/>
      <w:u w:val="none"/>
    </w:rPr>
  </w:style>
  <w:style w:type="character" w:styleId="Hyperlink">
    <w:name w:val="Hyperlink"/>
    <w:basedOn w:val="DefaultParagraphFont"/>
    <w:uiPriority w:val="99"/>
    <w:semiHidden/>
    <w:unhideWhenUsed/>
    <w:rsid w:val="004D6357"/>
    <w:rPr>
      <w:color w:val="auto"/>
      <w:u w:val="none"/>
    </w:rPr>
  </w:style>
  <w:style w:type="paragraph" w:styleId="DocumentMap">
    <w:name w:val="Document Map"/>
    <w:basedOn w:val="Normal"/>
    <w:link w:val="DocumentMapChar"/>
    <w:uiPriority w:val="99"/>
    <w:semiHidden/>
    <w:unhideWhenUsed/>
    <w:rsid w:val="004D6357"/>
    <w:rPr>
      <w:rFonts w:ascii="Lucida Grande" w:hAnsi="Lucida Grande" w:cs="Lucida Grande"/>
    </w:rPr>
  </w:style>
  <w:style w:type="character" w:customStyle="1" w:styleId="DocumentMapChar">
    <w:name w:val="Document Map Char"/>
    <w:basedOn w:val="DefaultParagraphFont"/>
    <w:link w:val="DocumentMap"/>
    <w:uiPriority w:val="99"/>
    <w:semiHidden/>
    <w:rsid w:val="004D6357"/>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D6357"/>
    <w:rPr>
      <w:rFonts w:ascii="Georgia" w:hAnsi="Georgia"/>
    </w:rPr>
  </w:style>
  <w:style w:type="paragraph" w:styleId="Heading1">
    <w:name w:val="heading 1"/>
    <w:aliases w:val="Pocket"/>
    <w:basedOn w:val="Normal"/>
    <w:next w:val="Normal"/>
    <w:link w:val="Heading1Char"/>
    <w:uiPriority w:val="9"/>
    <w:qFormat/>
    <w:rsid w:val="004D635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635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635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D635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4D63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6357"/>
  </w:style>
  <w:style w:type="character" w:customStyle="1" w:styleId="Heading1Char">
    <w:name w:val="Heading 1 Char"/>
    <w:aliases w:val="Pocket Char"/>
    <w:basedOn w:val="DefaultParagraphFont"/>
    <w:link w:val="Heading1"/>
    <w:uiPriority w:val="9"/>
    <w:rsid w:val="004D635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D635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D6357"/>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4D6357"/>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4D6357"/>
    <w:rPr>
      <w:b/>
      <w:sz w:val="24"/>
      <w:u w:val="single"/>
    </w:rPr>
  </w:style>
  <w:style w:type="character" w:customStyle="1" w:styleId="StyleUnderline">
    <w:name w:val="Style Underline"/>
    <w:aliases w:val="Underline"/>
    <w:basedOn w:val="DefaultParagraphFont"/>
    <w:uiPriority w:val="1"/>
    <w:qFormat/>
    <w:rsid w:val="004D6357"/>
    <w:rPr>
      <w:b/>
      <w:sz w:val="24"/>
      <w:u w:val="single"/>
    </w:rPr>
  </w:style>
  <w:style w:type="character" w:styleId="Emphasis">
    <w:name w:val="Emphasis"/>
    <w:basedOn w:val="DefaultParagraphFont"/>
    <w:uiPriority w:val="20"/>
    <w:qFormat/>
    <w:rsid w:val="004D635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4D6357"/>
    <w:rPr>
      <w:color w:val="auto"/>
      <w:u w:val="none"/>
    </w:rPr>
  </w:style>
  <w:style w:type="character" w:styleId="Hyperlink">
    <w:name w:val="Hyperlink"/>
    <w:basedOn w:val="DefaultParagraphFont"/>
    <w:uiPriority w:val="99"/>
    <w:semiHidden/>
    <w:unhideWhenUsed/>
    <w:rsid w:val="004D6357"/>
    <w:rPr>
      <w:color w:val="auto"/>
      <w:u w:val="none"/>
    </w:rPr>
  </w:style>
  <w:style w:type="paragraph" w:styleId="DocumentMap">
    <w:name w:val="Document Map"/>
    <w:basedOn w:val="Normal"/>
    <w:link w:val="DocumentMapChar"/>
    <w:uiPriority w:val="99"/>
    <w:semiHidden/>
    <w:unhideWhenUsed/>
    <w:rsid w:val="004D6357"/>
    <w:rPr>
      <w:rFonts w:ascii="Lucida Grande" w:hAnsi="Lucida Grande" w:cs="Lucida Grande"/>
    </w:rPr>
  </w:style>
  <w:style w:type="character" w:customStyle="1" w:styleId="DocumentMapChar">
    <w:name w:val="Document Map Char"/>
    <w:basedOn w:val="DefaultParagraphFont"/>
    <w:link w:val="DocumentMap"/>
    <w:uiPriority w:val="99"/>
    <w:semiHidden/>
    <w:rsid w:val="004D635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14AB7-9F3D-6944-B039-9D0D5116B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397</Words>
  <Characters>2267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2659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cp:revision>
  <dcterms:created xsi:type="dcterms:W3CDTF">2016-04-05T19:45:00Z</dcterms:created>
  <dcterms:modified xsi:type="dcterms:W3CDTF">2016-04-05T19:45:00Z</dcterms:modified>
  <cp:category/>
</cp:coreProperties>
</file>